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针推视障25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范小涛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韩永红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范小涛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韩永红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侍蓓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范小涛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侍蓓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范小涛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